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Тест: Пример теста</w:t>
      </w:r>
    </w:p>
    <w:p>
      <w:r>
        <w:t>Описание: Краткое описание теста</w:t>
      </w:r>
    </w:p>
    <w:p>
      <w:r>
        <w:t>Активен: да</w:t>
      </w:r>
    </w:p>
    <w:p>
      <w:r>
        <w:t>Перемешивать вопросы: нет</w:t>
      </w:r>
    </w:p>
    <w:p>
      <w:r>
        <w:t>Перемешивать ответы: нет</w:t>
      </w:r>
    </w:p>
    <w:p>
      <w:r>
        <w:t>Лимит времени: 30</w:t>
      </w:r>
    </w:p>
    <w:p/>
    <w:p>
      <w:r>
        <w:t>Вопрос 1:</w:t>
      </w:r>
    </w:p>
    <w:p>
      <w:r>
        <w:t>Тип: одиночный</w:t>
      </w:r>
    </w:p>
    <w:p>
      <w:r>
        <w:t>Текст: Какой год отмечен запуском первой версии проекта?</w:t>
      </w:r>
    </w:p>
    <w:p>
      <w:r>
        <w:t>Ответы:</w:t>
      </w:r>
    </w:p>
    <w:p>
      <w:r>
        <w:t>- [x] 2023</w:t>
      </w:r>
    </w:p>
    <w:p>
      <w:r>
        <w:t>- [ ] 2021</w:t>
      </w:r>
    </w:p>
    <w:p>
      <w:r>
        <w:t>- [ ] 2020</w:t>
      </w:r>
    </w:p>
    <w:p>
      <w:r>
        <w:t>- [ ] 2019</w:t>
      </w:r>
    </w:p>
    <w:p/>
    <w:p>
      <w:r>
        <w:t>Вопрос 2:</w:t>
      </w:r>
    </w:p>
    <w:p>
      <w:r>
        <w:t>Тип: множественный</w:t>
      </w:r>
    </w:p>
    <w:p>
      <w:r>
        <w:t>Текст: Какие языки используются в проекте?</w:t>
      </w:r>
    </w:p>
    <w:p>
      <w:r>
        <w:t>Ответы:</w:t>
      </w:r>
    </w:p>
    <w:p>
      <w:r>
        <w:t>- [x] Python</w:t>
      </w:r>
    </w:p>
    <w:p>
      <w:r>
        <w:t>- [x] JavaScript</w:t>
      </w:r>
    </w:p>
    <w:p>
      <w:r>
        <w:t>- [ ] Ruby</w:t>
      </w:r>
    </w:p>
    <w:p>
      <w:r>
        <w:t>- [ ] Go</w:t>
      </w:r>
    </w:p>
    <w:p/>
    <w:p>
      <w:r>
        <w:t>Критерии:</w:t>
      </w:r>
    </w:p>
    <w:p>
      <w:r>
        <w:t>- Оценка 5: Максимум ошибок=0</w:t>
      </w:r>
    </w:p>
    <w:p>
      <w:r>
        <w:t>- Оценка 4: Максимум ошибок=1</w:t>
      </w:r>
    </w:p>
    <w:p>
      <w:r>
        <w:t>- Оценка 3: Максимум ошибок=2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